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62894" w14:textId="77777777" w:rsidR="00967BD0" w:rsidRPr="00802093" w:rsidRDefault="00967BD0" w:rsidP="00967BD0">
      <w:pPr>
        <w:jc w:val="right"/>
        <w:rPr>
          <w:rFonts w:asciiTheme="majorHAnsi" w:hAnsiTheme="majorHAnsi" w:cstheme="majorHAnsi"/>
          <w:b/>
          <w:bCs/>
          <w:sz w:val="20"/>
          <w:szCs w:val="20"/>
        </w:rPr>
      </w:pPr>
    </w:p>
    <w:p w14:paraId="607A8D3F" w14:textId="680D684E" w:rsidR="00AD53FE" w:rsidRPr="00AA5AF6" w:rsidRDefault="00967BD0" w:rsidP="00AA5AF6">
      <w:pPr>
        <w:jc w:val="center"/>
        <w:rPr>
          <w:rFonts w:asciiTheme="majorHAnsi" w:hAnsiTheme="majorHAnsi" w:cstheme="majorHAnsi"/>
          <w:sz w:val="20"/>
          <w:szCs w:val="20"/>
          <w:lang w:val="it-IT"/>
        </w:rPr>
      </w:pPr>
      <w:r w:rsidRPr="00AA5AF6">
        <w:rPr>
          <w:rFonts w:asciiTheme="majorHAnsi" w:hAnsiTheme="majorHAnsi" w:cstheme="majorHAnsi"/>
          <w:b/>
          <w:bCs/>
          <w:sz w:val="20"/>
          <w:szCs w:val="20"/>
          <w:lang w:val="it-IT"/>
        </w:rPr>
        <w:t>Allegato 1</w:t>
      </w:r>
      <w:r w:rsidR="0021417F" w:rsidRPr="00AA5AF6">
        <w:rPr>
          <w:rFonts w:asciiTheme="majorHAnsi" w:hAnsiTheme="majorHAnsi" w:cstheme="majorHAnsi"/>
          <w:b/>
          <w:bCs/>
          <w:sz w:val="20"/>
          <w:szCs w:val="20"/>
          <w:lang w:val="it-IT"/>
        </w:rPr>
        <w:t xml:space="preserve">/A </w:t>
      </w:r>
      <w:r w:rsidRPr="00AA5AF6">
        <w:rPr>
          <w:rFonts w:asciiTheme="majorHAnsi" w:hAnsiTheme="majorHAnsi" w:cstheme="majorHAnsi"/>
          <w:sz w:val="20"/>
          <w:szCs w:val="20"/>
          <w:lang w:val="it-IT"/>
        </w:rPr>
        <w:t>Modello</w:t>
      </w:r>
      <w:r w:rsidR="0021417F" w:rsidRPr="00AA5AF6">
        <w:rPr>
          <w:rFonts w:asciiTheme="majorHAnsi" w:hAnsiTheme="majorHAnsi" w:cstheme="majorHAnsi"/>
          <w:sz w:val="20"/>
          <w:szCs w:val="20"/>
          <w:lang w:val="it-IT"/>
        </w:rPr>
        <w:t xml:space="preserve"> attestazione avvenuto assolvimento degli eventuali adempimenti fiscali</w:t>
      </w:r>
    </w:p>
    <w:p w14:paraId="5889A119" w14:textId="48735746" w:rsidR="00AD53FE" w:rsidRPr="00AA5AF6" w:rsidRDefault="00000000" w:rsidP="00AA5AF6">
      <w:pPr>
        <w:jc w:val="center"/>
        <w:rPr>
          <w:rFonts w:asciiTheme="majorHAnsi" w:hAnsiTheme="majorHAnsi" w:cstheme="majorHAnsi"/>
          <w:b/>
          <w:bCs/>
          <w:sz w:val="20"/>
          <w:szCs w:val="20"/>
          <w:lang w:val="it-IT"/>
        </w:rPr>
      </w:pPr>
      <w:r w:rsidRPr="00AA5AF6">
        <w:rPr>
          <w:rFonts w:asciiTheme="majorHAnsi" w:hAnsiTheme="majorHAnsi" w:cstheme="majorHAnsi"/>
          <w:b/>
          <w:bCs/>
          <w:sz w:val="20"/>
          <w:szCs w:val="20"/>
          <w:lang w:val="it-IT"/>
        </w:rPr>
        <w:t>Regione Calabria – Programma GOL</w:t>
      </w:r>
      <w:r w:rsidR="00967BD0" w:rsidRPr="00AA5AF6">
        <w:rPr>
          <w:rFonts w:asciiTheme="majorHAnsi" w:hAnsiTheme="majorHAnsi" w:cstheme="majorHAnsi"/>
          <w:b/>
          <w:bCs/>
          <w:sz w:val="20"/>
          <w:szCs w:val="20"/>
          <w:lang w:val="it-IT"/>
        </w:rPr>
        <w:t xml:space="preserve"> -Avviso n. 2 GOL, approvato con Decreto Dirigenziale n. 12439 del 17 ottobre 2022. Indennità di frequenza-</w:t>
      </w:r>
      <w:r w:rsidR="006B1EEA">
        <w:rPr>
          <w:rFonts w:asciiTheme="majorHAnsi" w:hAnsiTheme="majorHAnsi" w:cstheme="majorHAnsi"/>
          <w:b/>
          <w:bCs/>
          <w:sz w:val="20"/>
          <w:szCs w:val="20"/>
          <w:lang w:val="it-IT"/>
        </w:rPr>
        <w:t>L</w:t>
      </w:r>
      <w:r w:rsidR="00967BD0" w:rsidRPr="00AA5AF6">
        <w:rPr>
          <w:rFonts w:asciiTheme="majorHAnsi" w:hAnsiTheme="majorHAnsi" w:cstheme="majorHAnsi"/>
          <w:b/>
          <w:bCs/>
          <w:sz w:val="20"/>
          <w:szCs w:val="20"/>
          <w:lang w:val="it-IT"/>
        </w:rPr>
        <w:t>ine</w:t>
      </w:r>
      <w:r w:rsidR="006B1EEA">
        <w:rPr>
          <w:rFonts w:asciiTheme="majorHAnsi" w:hAnsiTheme="majorHAnsi" w:cstheme="majorHAnsi"/>
          <w:b/>
          <w:bCs/>
          <w:sz w:val="20"/>
          <w:szCs w:val="20"/>
          <w:lang w:val="it-IT"/>
        </w:rPr>
        <w:t>e</w:t>
      </w:r>
      <w:r w:rsidR="00967BD0" w:rsidRPr="00AA5AF6">
        <w:rPr>
          <w:rFonts w:asciiTheme="majorHAnsi" w:hAnsiTheme="majorHAnsi" w:cstheme="majorHAnsi"/>
          <w:b/>
          <w:bCs/>
          <w:sz w:val="20"/>
          <w:szCs w:val="20"/>
          <w:lang w:val="it-IT"/>
        </w:rPr>
        <w:t xml:space="preserve"> guida </w:t>
      </w:r>
      <w:r w:rsidR="004E7FA7" w:rsidRPr="00AA5AF6">
        <w:rPr>
          <w:rFonts w:asciiTheme="majorHAnsi" w:hAnsiTheme="majorHAnsi" w:cstheme="majorHAnsi"/>
          <w:b/>
          <w:bCs/>
          <w:sz w:val="20"/>
          <w:szCs w:val="20"/>
          <w:lang w:val="it-IT"/>
        </w:rPr>
        <w:t xml:space="preserve">integrative </w:t>
      </w:r>
      <w:r w:rsidR="00967BD0" w:rsidRPr="00AA5AF6">
        <w:rPr>
          <w:rFonts w:asciiTheme="majorHAnsi" w:hAnsiTheme="majorHAnsi" w:cstheme="majorHAnsi"/>
          <w:b/>
          <w:bCs/>
          <w:sz w:val="20"/>
          <w:szCs w:val="20"/>
          <w:lang w:val="it-IT"/>
        </w:rPr>
        <w:t>n. 4.</w:t>
      </w:r>
    </w:p>
    <w:p w14:paraId="43B90239" w14:textId="77777777" w:rsidR="00850755" w:rsidRPr="00AA5AF6" w:rsidRDefault="0021417F" w:rsidP="00850755">
      <w:pPr>
        <w:pStyle w:val="NormaleWeb"/>
        <w:jc w:val="center"/>
        <w:rPr>
          <w:rFonts w:asciiTheme="majorHAnsi" w:eastAsiaTheme="minorEastAsia" w:hAnsiTheme="majorHAnsi" w:cstheme="majorHAnsi"/>
          <w:sz w:val="20"/>
          <w:szCs w:val="20"/>
          <w:lang w:eastAsia="en-US"/>
        </w:rPr>
      </w:pPr>
      <w:r w:rsidRPr="00AA5AF6">
        <w:rPr>
          <w:rFonts w:asciiTheme="majorHAnsi" w:eastAsiaTheme="minorEastAsia" w:hAnsiTheme="majorHAnsi" w:cstheme="majorHAnsi"/>
          <w:sz w:val="20"/>
          <w:szCs w:val="20"/>
          <w:lang w:eastAsia="en-US"/>
        </w:rPr>
        <w:t>Dichiarazione dell’Ente realizzatore</w:t>
      </w:r>
    </w:p>
    <w:p w14:paraId="2453CCF0" w14:textId="2B9717F4" w:rsidR="0021417F" w:rsidRPr="00AA5AF6" w:rsidRDefault="0021417F" w:rsidP="00850755">
      <w:pPr>
        <w:pStyle w:val="NormaleWeb"/>
        <w:jc w:val="center"/>
        <w:rPr>
          <w:rFonts w:asciiTheme="majorHAnsi" w:eastAsiaTheme="minorEastAsia" w:hAnsiTheme="majorHAnsi" w:cstheme="majorHAnsi"/>
          <w:sz w:val="20"/>
          <w:szCs w:val="20"/>
          <w:lang w:eastAsia="en-US"/>
        </w:rPr>
      </w:pPr>
      <w:r w:rsidRPr="00AA5AF6">
        <w:rPr>
          <w:rFonts w:asciiTheme="majorHAnsi" w:eastAsiaTheme="minorEastAsia" w:hAnsiTheme="majorHAnsi" w:cstheme="majorHAnsi"/>
          <w:sz w:val="20"/>
          <w:szCs w:val="20"/>
          <w:lang w:eastAsia="en-US"/>
        </w:rPr>
        <w:t xml:space="preserve">(ai sensi degli artt. 46 e 47 del D.P.R. n. 445/2000 e </w:t>
      </w:r>
      <w:proofErr w:type="spellStart"/>
      <w:r w:rsidRPr="00AA5AF6">
        <w:rPr>
          <w:rFonts w:asciiTheme="majorHAnsi" w:eastAsiaTheme="minorEastAsia" w:hAnsiTheme="majorHAnsi" w:cstheme="majorHAnsi"/>
          <w:sz w:val="20"/>
          <w:szCs w:val="20"/>
          <w:lang w:eastAsia="en-US"/>
        </w:rPr>
        <w:t>s.m.i.</w:t>
      </w:r>
      <w:proofErr w:type="spellEnd"/>
      <w:r w:rsidRPr="00AA5AF6">
        <w:rPr>
          <w:rFonts w:asciiTheme="majorHAnsi" w:eastAsiaTheme="minorEastAsia" w:hAnsiTheme="majorHAnsi" w:cstheme="majorHAnsi"/>
          <w:sz w:val="20"/>
          <w:szCs w:val="20"/>
          <w:lang w:eastAsia="en-US"/>
        </w:rPr>
        <w:t>)</w:t>
      </w:r>
    </w:p>
    <w:p w14:paraId="2B557DB7" w14:textId="77777777" w:rsidR="0021417F" w:rsidRPr="00802093" w:rsidRDefault="0021417F" w:rsidP="0021417F">
      <w:pPr>
        <w:pStyle w:val="NormaleWeb"/>
        <w:jc w:val="both"/>
        <w:rPr>
          <w:rFonts w:asciiTheme="majorHAnsi" w:hAnsiTheme="majorHAnsi" w:cstheme="majorHAnsi"/>
          <w:sz w:val="20"/>
          <w:szCs w:val="20"/>
        </w:rPr>
      </w:pPr>
      <w:r w:rsidRPr="00802093">
        <w:rPr>
          <w:rFonts w:asciiTheme="majorHAnsi" w:hAnsiTheme="majorHAnsi" w:cstheme="majorHAnsi"/>
          <w:sz w:val="20"/>
          <w:szCs w:val="20"/>
        </w:rPr>
        <w:t xml:space="preserve">Il/La sottoscritto/a __________________________nato/a </w:t>
      </w:r>
      <w:proofErr w:type="spellStart"/>
      <w:r w:rsidRPr="00802093">
        <w:rPr>
          <w:rFonts w:asciiTheme="majorHAnsi" w:hAnsiTheme="majorHAnsi" w:cstheme="majorHAnsi"/>
          <w:sz w:val="20"/>
          <w:szCs w:val="20"/>
        </w:rPr>
        <w:t>a</w:t>
      </w:r>
      <w:proofErr w:type="spellEnd"/>
      <w:r w:rsidRPr="00802093">
        <w:rPr>
          <w:rFonts w:asciiTheme="majorHAnsi" w:hAnsiTheme="majorHAnsi" w:cstheme="majorHAnsi"/>
          <w:sz w:val="20"/>
          <w:szCs w:val="20"/>
        </w:rPr>
        <w:t xml:space="preserve"> _______________________prov. (____) il ___/__/______ Codice Fiscale _______________________________________-- in qualità di Legale rappresentante o soggetto con potere di firma dell’organismo di formazione denominato: ________________________________________________Codice Fiscale: _______________________ Partita IVA: _________________________ con sede legale in via _______________________________________, ____, CAP________ __________ (____) con sede operativa in via ___________________________________________-, N. ______, CAP_____________, ________________(___),accreditata ai sensi del Regolamento Regionale di cui alla DGR n. 335/2021 con Decreto______________________ del___________________________</w:t>
      </w:r>
    </w:p>
    <w:p w14:paraId="366D1DAA" w14:textId="43527F40" w:rsidR="0021417F" w:rsidRPr="00802093" w:rsidRDefault="0021417F" w:rsidP="0021417F">
      <w:pPr>
        <w:pStyle w:val="NormaleWeb"/>
        <w:jc w:val="both"/>
        <w:rPr>
          <w:rFonts w:asciiTheme="majorHAnsi" w:hAnsiTheme="majorHAnsi" w:cstheme="majorHAnsi"/>
          <w:sz w:val="20"/>
          <w:szCs w:val="20"/>
        </w:rPr>
      </w:pPr>
      <w:r w:rsidRPr="00802093">
        <w:rPr>
          <w:rFonts w:asciiTheme="majorHAnsi" w:hAnsiTheme="majorHAnsi" w:cstheme="majorHAnsi"/>
          <w:sz w:val="20"/>
          <w:szCs w:val="20"/>
        </w:rPr>
        <w:t>PERCORSO FORMATIVO “_______________________________” COD./ID N_______ EDIZIONE ______________CUP_______________________________</w:t>
      </w:r>
    </w:p>
    <w:p w14:paraId="5F3C3E97" w14:textId="7BDB68EE" w:rsidR="0021417F" w:rsidRPr="00AA2FB5" w:rsidRDefault="0021417F" w:rsidP="0021417F">
      <w:pPr>
        <w:pStyle w:val="NormaleWeb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AA2FB5">
        <w:rPr>
          <w:rFonts w:asciiTheme="majorHAnsi" w:hAnsiTheme="majorHAnsi" w:cstheme="majorHAnsi"/>
          <w:i/>
          <w:iCs/>
          <w:sz w:val="20"/>
          <w:szCs w:val="20"/>
        </w:rPr>
        <w:t>Consapevole delle sanzioni penali richiamate dall'art. 76 del DPR n. 445 del 28 dicembre 2000 in caso di dichiarazioni mendaci e della decadenza dei benefici eventualmente conseguenti al provvedimento emanato sulla base di dichiarazioni non veritiere, di cui all'art. 75 del DPR n. 445 del 28 dicembre 2000; ai sensi e per gli effetti dell'art. 46 e 47 del citato DPR n. 445 del 2000; sotto la propria responsabilità</w:t>
      </w:r>
    </w:p>
    <w:p w14:paraId="19C55186" w14:textId="77777777" w:rsidR="0021417F" w:rsidRPr="00802093" w:rsidRDefault="0021417F" w:rsidP="0021417F">
      <w:pPr>
        <w:pStyle w:val="NormaleWeb"/>
        <w:rPr>
          <w:rFonts w:asciiTheme="majorHAnsi" w:hAnsiTheme="majorHAnsi" w:cstheme="majorHAnsi"/>
          <w:sz w:val="20"/>
          <w:szCs w:val="20"/>
        </w:rPr>
      </w:pPr>
      <w:r w:rsidRPr="00802093">
        <w:rPr>
          <w:rStyle w:val="Enfasigrassetto"/>
          <w:rFonts w:asciiTheme="majorHAnsi" w:hAnsiTheme="majorHAnsi" w:cstheme="majorHAnsi"/>
          <w:sz w:val="20"/>
          <w:szCs w:val="20"/>
        </w:rPr>
        <w:t>DICHIARA</w:t>
      </w:r>
    </w:p>
    <w:p w14:paraId="50DC459A" w14:textId="3EEB8596" w:rsidR="00F37323" w:rsidRPr="006E60AE" w:rsidRDefault="00F37323" w:rsidP="00F37323">
      <w:pPr>
        <w:pStyle w:val="Paragrafoelenco"/>
        <w:numPr>
          <w:ilvl w:val="0"/>
          <w:numId w:val="11"/>
        </w:numPr>
        <w:jc w:val="both"/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</w:pPr>
      <w:r w:rsidRPr="006E60AE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>di aver provveduto, in qualità di sostituto d’imposta, ove ricorrano i presupposti di legge, all’assolvimento degli eventuali adempimenti fiscali connessi all’erogazione dell’indennità di frequenza ai destinatari dei percorsi formativi finanziati nell’ambito del Programma GOL con l’Avviso n. 2 GOL, approvato con Decreto Dirigenziale n. 12439 del 17 ottobre 2022, come integrato dalle Linee guida n. 4;</w:t>
      </w:r>
    </w:p>
    <w:p w14:paraId="64B92623" w14:textId="1ABC92FC" w:rsidR="00F37323" w:rsidRPr="006E60AE" w:rsidRDefault="00F37323" w:rsidP="00F37323">
      <w:pPr>
        <w:pStyle w:val="Paragrafoelenco"/>
        <w:numPr>
          <w:ilvl w:val="0"/>
          <w:numId w:val="11"/>
        </w:numPr>
        <w:jc w:val="both"/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</w:pPr>
      <w:r w:rsidRPr="006E60AE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>di aver eseguito, ove dovute, le ritenute fiscali, le certificazioni e le comunicazioni agli enti competenti, nel rispetto della normativa vigente;</w:t>
      </w:r>
    </w:p>
    <w:p w14:paraId="4509A53E" w14:textId="77777777" w:rsidR="00F37323" w:rsidRPr="00F37323" w:rsidRDefault="00F37323" w:rsidP="00F37323">
      <w:pPr>
        <w:pStyle w:val="Paragrafoelenco"/>
        <w:numPr>
          <w:ilvl w:val="0"/>
          <w:numId w:val="11"/>
        </w:numPr>
        <w:jc w:val="both"/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</w:pPr>
      <w:r w:rsidRPr="00F37323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 xml:space="preserve">di impegnarsi a conservare per almeno </w:t>
      </w:r>
      <w:proofErr w:type="gramStart"/>
      <w:r w:rsidRPr="00F37323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>5</w:t>
      </w:r>
      <w:proofErr w:type="gramEnd"/>
      <w:r w:rsidRPr="00F37323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 xml:space="preserve"> anni dalla data di liquidazione tutte le evidenze documentali comprovanti l’avvenuto assolvimento dei suddetti obblighi fiscali e amministrativi, rendendole disponibili in caso di controlli da parte dell’Amministrazione regionale o di altri soggetti competenti.</w:t>
      </w:r>
    </w:p>
    <w:p w14:paraId="5137B4A0" w14:textId="0BBF413C" w:rsidR="00CB2A6D" w:rsidRDefault="00324DF9" w:rsidP="00F37323">
      <w:pPr>
        <w:jc w:val="both"/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</w:pPr>
      <w:r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>L</w:t>
      </w:r>
      <w:r w:rsidR="00CB2A6D" w:rsidRPr="00CB2A6D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>uogo e data____________, _________</w:t>
      </w:r>
      <w:r w:rsidR="00CB2A6D" w:rsidRPr="00CB2A6D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ab/>
      </w:r>
    </w:p>
    <w:p w14:paraId="21A8395C" w14:textId="0AD2BA09" w:rsidR="00CB2A6D" w:rsidRPr="00CB2A6D" w:rsidRDefault="00CB2A6D" w:rsidP="00CB2A6D">
      <w:pPr>
        <w:jc w:val="right"/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</w:pPr>
      <w:r w:rsidRPr="00CB2A6D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ab/>
      </w:r>
      <w:r w:rsidRPr="00CB2A6D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ab/>
      </w:r>
      <w:r w:rsidRPr="00CB2A6D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ab/>
      </w:r>
      <w:r w:rsidRPr="00CB2A6D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ab/>
        <w:t xml:space="preserve"> Il Legale Rappresentante </w:t>
      </w:r>
    </w:p>
    <w:p w14:paraId="1F30FADF" w14:textId="4DAD423B" w:rsidR="0021417F" w:rsidRPr="00802093" w:rsidRDefault="00CB2A6D" w:rsidP="00CB2A6D">
      <w:pPr>
        <w:ind w:left="2160" w:firstLine="720"/>
        <w:jc w:val="right"/>
        <w:rPr>
          <w:rFonts w:asciiTheme="majorHAnsi" w:hAnsiTheme="majorHAnsi" w:cstheme="majorHAnsi"/>
          <w:sz w:val="20"/>
          <w:szCs w:val="20"/>
        </w:rPr>
      </w:pPr>
      <w:r w:rsidRPr="00CB2A6D">
        <w:rPr>
          <w:rFonts w:asciiTheme="majorHAnsi" w:eastAsia="Times New Roman" w:hAnsiTheme="majorHAnsi" w:cstheme="majorHAnsi"/>
          <w:sz w:val="20"/>
          <w:szCs w:val="20"/>
          <w:lang w:val="it-IT" w:eastAsia="it-IT"/>
        </w:rPr>
        <w:t>(Firma digitale)</w:t>
      </w:r>
    </w:p>
    <w:sectPr w:rsidR="0021417F" w:rsidRPr="00802093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8EFDE" w14:textId="77777777" w:rsidR="00244B16" w:rsidRDefault="00244B16" w:rsidP="00967BD0">
      <w:pPr>
        <w:spacing w:after="0" w:line="240" w:lineRule="auto"/>
      </w:pPr>
      <w:r>
        <w:separator/>
      </w:r>
    </w:p>
  </w:endnote>
  <w:endnote w:type="continuationSeparator" w:id="0">
    <w:p w14:paraId="0819DADD" w14:textId="77777777" w:rsidR="00244B16" w:rsidRDefault="00244B16" w:rsidP="0096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-Bold">
    <w:altName w:val="Calibri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98FA7" w14:textId="77777777" w:rsidR="00244B16" w:rsidRDefault="00244B16" w:rsidP="00967BD0">
      <w:pPr>
        <w:spacing w:after="0" w:line="240" w:lineRule="auto"/>
      </w:pPr>
      <w:r>
        <w:separator/>
      </w:r>
    </w:p>
  </w:footnote>
  <w:footnote w:type="continuationSeparator" w:id="0">
    <w:p w14:paraId="662247DE" w14:textId="77777777" w:rsidR="00244B16" w:rsidRDefault="00244B16" w:rsidP="00967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F4E44" w14:textId="2F7A8677" w:rsidR="00967BD0" w:rsidRDefault="00967BD0">
    <w:pPr>
      <w:pStyle w:val="Intestazione"/>
    </w:pPr>
    <w:bookmarkStart w:id="0" w:name="_heading=h.3znysh7" w:colFirst="0" w:colLast="0"/>
    <w:bookmarkEnd w:id="0"/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8A90CFC" wp14:editId="69F7A134">
          <wp:simplePos x="0" y="0"/>
          <wp:positionH relativeFrom="column">
            <wp:posOffset>4645660</wp:posOffset>
          </wp:positionH>
          <wp:positionV relativeFrom="page">
            <wp:posOffset>473075</wp:posOffset>
          </wp:positionV>
          <wp:extent cx="832485" cy="714375"/>
          <wp:effectExtent l="0" t="0" r="5715" b="9525"/>
          <wp:wrapThrough wrapText="bothSides">
            <wp:wrapPolygon edited="0">
              <wp:start x="0" y="0"/>
              <wp:lineTo x="0" y="21312"/>
              <wp:lineTo x="21254" y="21312"/>
              <wp:lineTo x="21254" y="0"/>
              <wp:lineTo x="0" y="0"/>
            </wp:wrapPolygon>
          </wp:wrapThrough>
          <wp:docPr id="388550517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48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95FB1">
      <w:rPr>
        <w:noProof/>
        <w:lang w:eastAsia="it-IT"/>
      </w:rPr>
      <w:drawing>
        <wp:inline distT="0" distB="0" distL="0" distR="0" wp14:anchorId="2778143F" wp14:editId="2CD4E08C">
          <wp:extent cx="2051050" cy="457200"/>
          <wp:effectExtent l="0" t="0" r="6350" b="0"/>
          <wp:docPr id="760587676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0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5FB1">
      <w:rPr>
        <w:noProof/>
        <w:lang w:eastAsia="it-IT"/>
      </w:rPr>
      <w:drawing>
        <wp:inline distT="0" distB="0" distL="0" distR="0" wp14:anchorId="14788BFE" wp14:editId="4CF382A6">
          <wp:extent cx="1009650" cy="762000"/>
          <wp:effectExtent l="0" t="0" r="0" b="0"/>
          <wp:docPr id="24728688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5000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D1E16">
      <w:rPr>
        <w:rFonts w:ascii="Garamond" w:hAnsi="Garamond" w:cs="Calibri-Bold"/>
        <w:b/>
        <w:noProof/>
        <w:lang w:eastAsia="it-IT"/>
      </w:rPr>
      <w:drawing>
        <wp:inline distT="0" distB="0" distL="0" distR="0" wp14:anchorId="2E7751F0" wp14:editId="433AFB77">
          <wp:extent cx="1085850" cy="533400"/>
          <wp:effectExtent l="0" t="0" r="0" b="0"/>
          <wp:docPr id="1567092175" name="Immagine 3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5" descr="Immagine che contiene testo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Numeroelenco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Puntoelenco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Puntoelenco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1217467"/>
    <w:multiLevelType w:val="multilevel"/>
    <w:tmpl w:val="EA78B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A741B7"/>
    <w:multiLevelType w:val="hybridMultilevel"/>
    <w:tmpl w:val="7A06CC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8808107">
    <w:abstractNumId w:val="8"/>
  </w:num>
  <w:num w:numId="2" w16cid:durableId="83041686">
    <w:abstractNumId w:val="6"/>
  </w:num>
  <w:num w:numId="3" w16cid:durableId="1556501583">
    <w:abstractNumId w:val="5"/>
  </w:num>
  <w:num w:numId="4" w16cid:durableId="46493164">
    <w:abstractNumId w:val="4"/>
  </w:num>
  <w:num w:numId="5" w16cid:durableId="672221973">
    <w:abstractNumId w:val="7"/>
  </w:num>
  <w:num w:numId="6" w16cid:durableId="402021673">
    <w:abstractNumId w:val="3"/>
  </w:num>
  <w:num w:numId="7" w16cid:durableId="193228710">
    <w:abstractNumId w:val="2"/>
  </w:num>
  <w:num w:numId="8" w16cid:durableId="23293097">
    <w:abstractNumId w:val="1"/>
  </w:num>
  <w:num w:numId="9" w16cid:durableId="893663193">
    <w:abstractNumId w:val="0"/>
  </w:num>
  <w:num w:numId="10" w16cid:durableId="1784886836">
    <w:abstractNumId w:val="9"/>
  </w:num>
  <w:num w:numId="11" w16cid:durableId="2292713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2A37"/>
    <w:rsid w:val="0006063C"/>
    <w:rsid w:val="00116DFE"/>
    <w:rsid w:val="0015074B"/>
    <w:rsid w:val="00175D71"/>
    <w:rsid w:val="0021417F"/>
    <w:rsid w:val="00225C06"/>
    <w:rsid w:val="00244B16"/>
    <w:rsid w:val="002475CC"/>
    <w:rsid w:val="0029639D"/>
    <w:rsid w:val="00324DF9"/>
    <w:rsid w:val="00326F90"/>
    <w:rsid w:val="004E696B"/>
    <w:rsid w:val="004E7FA7"/>
    <w:rsid w:val="005F4323"/>
    <w:rsid w:val="006708C3"/>
    <w:rsid w:val="006B1EEA"/>
    <w:rsid w:val="006E60AE"/>
    <w:rsid w:val="00802093"/>
    <w:rsid w:val="00850755"/>
    <w:rsid w:val="008E785E"/>
    <w:rsid w:val="00961B91"/>
    <w:rsid w:val="00967BD0"/>
    <w:rsid w:val="00A23BA0"/>
    <w:rsid w:val="00A81A96"/>
    <w:rsid w:val="00AA1D8D"/>
    <w:rsid w:val="00AA2FB5"/>
    <w:rsid w:val="00AA5AF6"/>
    <w:rsid w:val="00AD1221"/>
    <w:rsid w:val="00AD53FE"/>
    <w:rsid w:val="00B47730"/>
    <w:rsid w:val="00B92ECF"/>
    <w:rsid w:val="00B97FA6"/>
    <w:rsid w:val="00BE5A54"/>
    <w:rsid w:val="00C63652"/>
    <w:rsid w:val="00CB0664"/>
    <w:rsid w:val="00CB2A6D"/>
    <w:rsid w:val="00CC2C0D"/>
    <w:rsid w:val="00DE7406"/>
    <w:rsid w:val="00EA0117"/>
    <w:rsid w:val="00EB0568"/>
    <w:rsid w:val="00EE3FA8"/>
    <w:rsid w:val="00F37323"/>
    <w:rsid w:val="00FC693F"/>
    <w:rsid w:val="00FE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4B43FC"/>
  <w14:defaultImageDpi w14:val="300"/>
  <w15:docId w15:val="{293EC923-BA33-4803-BCFD-372D66FF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693F"/>
  </w:style>
  <w:style w:type="paragraph" w:styleId="Titolo1">
    <w:name w:val="heading 1"/>
    <w:basedOn w:val="Normale"/>
    <w:next w:val="Normale"/>
    <w:link w:val="Titolo1Carattere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18BF"/>
  </w:style>
  <w:style w:type="paragraph" w:styleId="Pidipagina">
    <w:name w:val="footer"/>
    <w:basedOn w:val="Normale"/>
    <w:link w:val="PidipaginaCarattere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18BF"/>
  </w:style>
  <w:style w:type="paragraph" w:styleId="Nessunaspaziatura">
    <w:name w:val="No Spacing"/>
    <w:uiPriority w:val="1"/>
    <w:qFormat/>
    <w:rsid w:val="00FC693F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">
    <w:name w:val="Title"/>
    <w:basedOn w:val="Normale"/>
    <w:next w:val="Normale"/>
    <w:link w:val="TitoloCarattere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693F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AA1D8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A1D8D"/>
  </w:style>
  <w:style w:type="paragraph" w:styleId="Corpodeltesto2">
    <w:name w:val="Body Text 2"/>
    <w:basedOn w:val="Normale"/>
    <w:link w:val="Corpodeltesto2Carattere"/>
    <w:uiPriority w:val="99"/>
    <w:unhideWhenUsed/>
    <w:rsid w:val="00AA1D8D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1D8D"/>
  </w:style>
  <w:style w:type="paragraph" w:styleId="Corpodeltesto3">
    <w:name w:val="Body Text 3"/>
    <w:basedOn w:val="Normale"/>
    <w:link w:val="Corpodeltesto3Carattere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A1D8D"/>
    <w:rPr>
      <w:sz w:val="16"/>
      <w:szCs w:val="16"/>
    </w:rPr>
  </w:style>
  <w:style w:type="paragraph" w:styleId="Elenco">
    <w:name w:val="List"/>
    <w:basedOn w:val="Normale"/>
    <w:uiPriority w:val="99"/>
    <w:unhideWhenUsed/>
    <w:rsid w:val="00AA1D8D"/>
    <w:pPr>
      <w:ind w:left="360" w:hanging="360"/>
      <w:contextualSpacing/>
    </w:pPr>
  </w:style>
  <w:style w:type="paragraph" w:styleId="Elenco2">
    <w:name w:val="List 2"/>
    <w:basedOn w:val="Normale"/>
    <w:uiPriority w:val="99"/>
    <w:unhideWhenUsed/>
    <w:rsid w:val="00326F90"/>
    <w:pPr>
      <w:ind w:left="720" w:hanging="360"/>
      <w:contextualSpacing/>
    </w:pPr>
  </w:style>
  <w:style w:type="paragraph" w:styleId="Elenco3">
    <w:name w:val="List 3"/>
    <w:basedOn w:val="Normale"/>
    <w:uiPriority w:val="99"/>
    <w:unhideWhenUsed/>
    <w:rsid w:val="00326F90"/>
    <w:pPr>
      <w:ind w:left="1080" w:hanging="360"/>
      <w:contextualSpacing/>
    </w:pPr>
  </w:style>
  <w:style w:type="paragraph" w:styleId="Puntoelenco">
    <w:name w:val="List Bullet"/>
    <w:basedOn w:val="Normale"/>
    <w:uiPriority w:val="99"/>
    <w:unhideWhenUsed/>
    <w:rsid w:val="00326F90"/>
    <w:pPr>
      <w:numPr>
        <w:numId w:val="1"/>
      </w:numPr>
      <w:contextualSpacing/>
    </w:pPr>
  </w:style>
  <w:style w:type="paragraph" w:styleId="Puntoelenco2">
    <w:name w:val="List Bullet 2"/>
    <w:basedOn w:val="Normale"/>
    <w:uiPriority w:val="99"/>
    <w:unhideWhenUsed/>
    <w:rsid w:val="00326F90"/>
    <w:pPr>
      <w:numPr>
        <w:numId w:val="2"/>
      </w:numPr>
      <w:contextualSpacing/>
    </w:pPr>
  </w:style>
  <w:style w:type="paragraph" w:styleId="Puntoelenco3">
    <w:name w:val="List Bullet 3"/>
    <w:basedOn w:val="Normale"/>
    <w:uiPriority w:val="99"/>
    <w:unhideWhenUsed/>
    <w:rsid w:val="00326F90"/>
    <w:pPr>
      <w:numPr>
        <w:numId w:val="3"/>
      </w:numPr>
      <w:contextualSpacing/>
    </w:pPr>
  </w:style>
  <w:style w:type="paragraph" w:styleId="Numeroelenco">
    <w:name w:val="List Number"/>
    <w:basedOn w:val="Normale"/>
    <w:uiPriority w:val="99"/>
    <w:unhideWhenUsed/>
    <w:rsid w:val="00326F90"/>
    <w:pPr>
      <w:numPr>
        <w:numId w:val="5"/>
      </w:numPr>
      <w:contextualSpacing/>
    </w:pPr>
  </w:style>
  <w:style w:type="paragraph" w:styleId="Numeroelenco2">
    <w:name w:val="List Number 2"/>
    <w:basedOn w:val="Normale"/>
    <w:uiPriority w:val="99"/>
    <w:unhideWhenUsed/>
    <w:rsid w:val="0029639D"/>
    <w:pPr>
      <w:numPr>
        <w:numId w:val="6"/>
      </w:numPr>
      <w:contextualSpacing/>
    </w:pPr>
  </w:style>
  <w:style w:type="paragraph" w:styleId="Numeroelenco3">
    <w:name w:val="List Number 3"/>
    <w:basedOn w:val="Normale"/>
    <w:uiPriority w:val="99"/>
    <w:unhideWhenUsed/>
    <w:rsid w:val="0029639D"/>
    <w:pPr>
      <w:numPr>
        <w:numId w:val="7"/>
      </w:numPr>
      <w:contextualSpacing/>
    </w:pPr>
  </w:style>
  <w:style w:type="paragraph" w:styleId="Elencocontinua">
    <w:name w:val="List Continue"/>
    <w:basedOn w:val="Normale"/>
    <w:uiPriority w:val="99"/>
    <w:unhideWhenUsed/>
    <w:rsid w:val="0029639D"/>
    <w:pPr>
      <w:spacing w:after="120"/>
      <w:ind w:left="360"/>
      <w:contextualSpacing/>
    </w:pPr>
  </w:style>
  <w:style w:type="paragraph" w:styleId="Elencocontinua2">
    <w:name w:val="List Continue 2"/>
    <w:basedOn w:val="Normale"/>
    <w:uiPriority w:val="99"/>
    <w:unhideWhenUsed/>
    <w:rsid w:val="0029639D"/>
    <w:pPr>
      <w:spacing w:after="120"/>
      <w:ind w:left="720"/>
      <w:contextualSpacing/>
    </w:pPr>
  </w:style>
  <w:style w:type="paragraph" w:styleId="Elencocontinua3">
    <w:name w:val="List Continue 3"/>
    <w:basedOn w:val="Normale"/>
    <w:uiPriority w:val="99"/>
    <w:unhideWhenUsed/>
    <w:rsid w:val="0029639D"/>
    <w:pPr>
      <w:spacing w:after="120"/>
      <w:ind w:left="1080"/>
      <w:contextualSpacing/>
    </w:pPr>
  </w:style>
  <w:style w:type="paragraph" w:styleId="Testomacro">
    <w:name w:val="macro"/>
    <w:link w:val="TestomacroCarattere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29639D"/>
    <w:rPr>
      <w:rFonts w:ascii="Courier" w:hAnsi="Courier"/>
      <w:sz w:val="20"/>
      <w:szCs w:val="20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C693F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C693F"/>
    <w:rPr>
      <w:i/>
      <w:iCs/>
      <w:color w:val="000000" w:themeColor="tex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Enfasigrassetto">
    <w:name w:val="Strong"/>
    <w:basedOn w:val="Carpredefinitoparagrafo"/>
    <w:uiPriority w:val="22"/>
    <w:qFormat/>
    <w:rsid w:val="00FC693F"/>
    <w:rPr>
      <w:b/>
      <w:bCs/>
    </w:rPr>
  </w:style>
  <w:style w:type="character" w:styleId="Enfasicorsivo">
    <w:name w:val="Emphasis"/>
    <w:basedOn w:val="Carpredefinitoparagrafo"/>
    <w:uiPriority w:val="20"/>
    <w:qFormat/>
    <w:rsid w:val="00FC693F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C693F"/>
    <w:rPr>
      <w:b/>
      <w:bCs/>
      <w:i/>
      <w:iCs/>
      <w:color w:val="4F81BD" w:themeColor="accent1"/>
    </w:rPr>
  </w:style>
  <w:style w:type="character" w:styleId="Enfasidelicata">
    <w:name w:val="Subtle Emphasis"/>
    <w:basedOn w:val="Carpredefinitoparagrafo"/>
    <w:uiPriority w:val="19"/>
    <w:qFormat/>
    <w:rsid w:val="00FC693F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FC693F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FC693F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FC693F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C693F"/>
    <w:pPr>
      <w:outlineLvl w:val="9"/>
    </w:pPr>
  </w:style>
  <w:style w:type="table" w:styleId="Grigliatabella">
    <w:name w:val="Table Grid"/>
    <w:basedOn w:val="Tabellanorma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-Colore3">
    <w:name w:val="Light Shading Accent 3"/>
    <w:basedOn w:val="Tabellanorma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fondochiaro-Colore4">
    <w:name w:val="Light Shading Accent 4"/>
    <w:basedOn w:val="Tabellanorma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fondochiaro-Colore5">
    <w:name w:val="Light Shading Accent 5"/>
    <w:basedOn w:val="Tabellanorma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fondochiaro-Colore6">
    <w:name w:val="Light Shading Accent 6"/>
    <w:basedOn w:val="Tabellanorma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Elencochiaro">
    <w:name w:val="Light List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-Colore1">
    <w:name w:val="Light List Accent 1"/>
    <w:basedOn w:val="Tabellanorma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Elencochiaro-Colore2">
    <w:name w:val="Light List Accent 2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Elencochiaro-Colore3">
    <w:name w:val="Light List Accent 3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Elencochiaro-Colore4">
    <w:name w:val="Light List Accent 4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Elencochiaro-Colore5">
    <w:name w:val="Light List Accent 5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Elencochiaro-Colore6">
    <w:name w:val="Light List Accent 6"/>
    <w:basedOn w:val="Tabellanorma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gliachiara">
    <w:name w:val="Light Grid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gliachiara-Colore1">
    <w:name w:val="Light Grid Accent 1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gliachiara-Colore2">
    <w:name w:val="Light Grid Accent 2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gliachiara-Colore3">
    <w:name w:val="Light Grid Accent 3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gliachiara-Colore4">
    <w:name w:val="Light Grid Accent 4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gliachiara-Colore5">
    <w:name w:val="Light Grid Accent 5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gliachiara-Colore6">
    <w:name w:val="Light Grid Accent 6"/>
    <w:basedOn w:val="Tabellanorma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fondomedio1">
    <w:name w:val="Medium Shading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2">
    <w:name w:val="Medium Shading 1 Accent 2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3">
    <w:name w:val="Medium Shading 1 Accent 3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4">
    <w:name w:val="Medium Shading 1 Accent 4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5">
    <w:name w:val="Medium Shading 1 Accent 5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medio2">
    <w:name w:val="Medium Shading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1">
    <w:name w:val="Medium Shading 2 Accent 1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2">
    <w:name w:val="Medium Shading 2 Accent 2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3">
    <w:name w:val="Medium Shading 2 Accent 3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4">
    <w:name w:val="Medium Shading 2 Accent 4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5">
    <w:name w:val="Medium Shading 2 Accent 5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fondomedio2-Colore6">
    <w:name w:val="Medium Shading 2 Accent 6"/>
    <w:basedOn w:val="Tabellanorma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Elencomedio1">
    <w:name w:val="Medium Lis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Elencomedio1-Colore1">
    <w:name w:val="Medium List 1 Accent 1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1-Colore2">
    <w:name w:val="Medium List 1 Accent 2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Elencomedio1-Colore3">
    <w:name w:val="Medium List 1 Accent 3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Elencomedio1-Colore4">
    <w:name w:val="Medium List 1 Accent 4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Elencomedio1-Colore5">
    <w:name w:val="Medium List 1 Accent 5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Elencomedio1-Colore6">
    <w:name w:val="Medium List 1 Accent 6"/>
    <w:basedOn w:val="Tabellanorma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Elencomedio2">
    <w:name w:val="Medium Lis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">
    <w:name w:val="Medium Grid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media1-Colore1">
    <w:name w:val="Medium Grid 1 Accent 1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media1-Colore2">
    <w:name w:val="Medium Grid 1 Accent 2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media1-Colore3">
    <w:name w:val="Medium Grid 1 Accent 3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media1-Colore4">
    <w:name w:val="Medium Grid 1 Accent 4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media1-Colore5">
    <w:name w:val="Medium Grid 1 Accent 5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media1-Colore6">
    <w:name w:val="Medium Grid 1 Accent 6"/>
    <w:basedOn w:val="Tabellanorma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gliamedia2">
    <w:name w:val="Medium Grid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3">
    <w:name w:val="Medium Grid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gliamedia3-Colore1">
    <w:name w:val="Medium Grid 3 Accent 1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gliamedia3-Colore2">
    <w:name w:val="Medium Grid 3 Accent 2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gliamedia3-Colore3">
    <w:name w:val="Medium Grid 3 Accent 3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gliamedia3-Colore4">
    <w:name w:val="Medium Grid 3 Accent 4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gliamedia3-Colore5">
    <w:name w:val="Medium Grid 3 Accent 5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gliamedia3-Colore6">
    <w:name w:val="Medium Grid 3 Accent 6"/>
    <w:basedOn w:val="Tabellanorma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Elencoscuro">
    <w:name w:val="Dark List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Elencoscuro-Colore1">
    <w:name w:val="Dark List Accent 1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Elencoscuro-Colore2">
    <w:name w:val="Dark List Accent 2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Elencoscuro-Colore3">
    <w:name w:val="Dark List Accent 3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Elencoscuro-Colore4">
    <w:name w:val="Dark List Accent 4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Elencoscuro-Colore5">
    <w:name w:val="Dark List Accent 5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Elencoscuro-Colore6">
    <w:name w:val="Dark List Accent 6"/>
    <w:basedOn w:val="Tabellanorma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fondoacolori">
    <w:name w:val="Colorful Shading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1">
    <w:name w:val="Colorful Shading Accent 1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2">
    <w:name w:val="Colorful Shading Accent 2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3">
    <w:name w:val="Colorful Shading Accent 3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fondoacolori-Colore4">
    <w:name w:val="Colorful Shading Accent 4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5">
    <w:name w:val="Colorful Shading Accent 5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fondoacolori-Colore6">
    <w:name w:val="Colorful Shading Accent 6"/>
    <w:basedOn w:val="Tabellanorma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Elencoacolori">
    <w:name w:val="Colorful List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acolori-Colore1">
    <w:name w:val="Colorful List Accent 1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Elencoacolori-Colore2">
    <w:name w:val="Colorful List Accent 2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Elencoacolori-Colore3">
    <w:name w:val="Colorful List Accent 3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Elencoacolori-Colore4">
    <w:name w:val="Colorful List Accent 4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Elencoacolori-Colore5">
    <w:name w:val="Colorful List Accent 5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Elencoacolori-Colore6">
    <w:name w:val="Colorful List Accent 6"/>
    <w:basedOn w:val="Tabellanorma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gliaacolori">
    <w:name w:val="Colorful Grid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gliaacolori-Colore1">
    <w:name w:val="Colorful Grid Accent 1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gliaacolori-Colore2">
    <w:name w:val="Colorful Grid Accent 2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gliaacolori-Colore3">
    <w:name w:val="Colorful Grid Accent 3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gliaacolori-Colore4">
    <w:name w:val="Colorful Grid Accent 4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acolori-Colore5">
    <w:name w:val="Colorful Grid Accent 5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gliaacolori-Colore6">
    <w:name w:val="Colorful Grid Accent 6"/>
    <w:basedOn w:val="Tabellanorma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eWeb">
    <w:name w:val="Normal (Web)"/>
    <w:basedOn w:val="Normale"/>
    <w:uiPriority w:val="99"/>
    <w:semiHidden/>
    <w:unhideWhenUsed/>
    <w:rsid w:val="00214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2614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Valeria Lombardozzi</cp:lastModifiedBy>
  <cp:revision>12</cp:revision>
  <dcterms:created xsi:type="dcterms:W3CDTF">2025-09-25T08:32:00Z</dcterms:created>
  <dcterms:modified xsi:type="dcterms:W3CDTF">2025-09-26T07:06:00Z</dcterms:modified>
  <cp:category/>
</cp:coreProperties>
</file>